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6B5A7D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00573B" w:rsidRPr="0000573B" w:rsidRDefault="0000573B" w:rsidP="0000573B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00573B">
        <w:rPr>
          <w:noProof/>
          <w:color w:val="215868"/>
          <w:sz w:val="32"/>
          <w:szCs w:val="28"/>
        </w:rPr>
        <w:t>Uzupełnij diagram tak, by w każdym polu</w:t>
      </w:r>
    </w:p>
    <w:p w:rsidR="0000573B" w:rsidRPr="0000573B" w:rsidRDefault="0000573B" w:rsidP="0000573B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00573B">
        <w:rPr>
          <w:noProof/>
          <w:color w:val="215868"/>
          <w:sz w:val="32"/>
          <w:szCs w:val="28"/>
        </w:rPr>
        <w:t xml:space="preserve">leżącym nad zielonym prostokątem znajdowała się </w:t>
      </w:r>
      <w:r w:rsidRPr="0000573B">
        <w:rPr>
          <w:b/>
          <w:noProof/>
          <w:color w:val="92D050"/>
          <w:sz w:val="32"/>
          <w:szCs w:val="28"/>
        </w:rPr>
        <w:t>suma</w:t>
      </w:r>
      <w:r w:rsidRPr="0000573B">
        <w:rPr>
          <w:noProof/>
          <w:color w:val="92D050"/>
          <w:sz w:val="32"/>
          <w:szCs w:val="28"/>
        </w:rPr>
        <w:t xml:space="preserve"> </w:t>
      </w:r>
      <w:r w:rsidRPr="0000573B">
        <w:rPr>
          <w:noProof/>
          <w:color w:val="215868"/>
          <w:sz w:val="32"/>
          <w:szCs w:val="28"/>
        </w:rPr>
        <w:t>wyrażeń algebraicznych z dwóch leżących pod nim pól,</w:t>
      </w:r>
    </w:p>
    <w:p w:rsidR="002B0C3B" w:rsidRDefault="0000573B" w:rsidP="002B0C3B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00573B">
        <w:rPr>
          <w:noProof/>
          <w:color w:val="215868"/>
          <w:sz w:val="32"/>
          <w:szCs w:val="28"/>
        </w:rPr>
        <w:t xml:space="preserve">leżącym pod zielonym prostokątem znajdowała się </w:t>
      </w:r>
      <w:r w:rsidRPr="0000573B">
        <w:rPr>
          <w:b/>
          <w:noProof/>
          <w:color w:val="00B0F0"/>
          <w:sz w:val="32"/>
          <w:szCs w:val="28"/>
        </w:rPr>
        <w:t>różnica</w:t>
      </w:r>
      <w:r w:rsidRPr="0000573B">
        <w:rPr>
          <w:noProof/>
          <w:color w:val="00B0F0"/>
          <w:sz w:val="32"/>
          <w:szCs w:val="28"/>
        </w:rPr>
        <w:t xml:space="preserve"> </w:t>
      </w:r>
      <w:r w:rsidRPr="0000573B">
        <w:rPr>
          <w:noProof/>
          <w:color w:val="215868"/>
          <w:sz w:val="32"/>
          <w:szCs w:val="28"/>
        </w:rPr>
        <w:t>wyrażeń algebraicznych z dwóch leżących nad nim pól.</w:t>
      </w:r>
    </w:p>
    <w:p w:rsidR="0000573B" w:rsidRDefault="0000573B" w:rsidP="0000573B">
      <w:pPr>
        <w:rPr>
          <w:lang w:eastAsia="pl-PL"/>
        </w:rPr>
      </w:pPr>
    </w:p>
    <w:p w:rsidR="0000573B" w:rsidRPr="0000573B" w:rsidRDefault="0000573B" w:rsidP="0000573B">
      <w:pPr>
        <w:rPr>
          <w:lang w:eastAsia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256408</wp:posOffset>
                </wp:positionH>
                <wp:positionV relativeFrom="paragraph">
                  <wp:posOffset>233680</wp:posOffset>
                </wp:positionV>
                <wp:extent cx="5000625" cy="4476750"/>
                <wp:effectExtent l="0" t="0" r="28575" b="19050"/>
                <wp:wrapNone/>
                <wp:docPr id="624" name="Grupa 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4476750"/>
                          <a:chOff x="0" y="0"/>
                          <a:chExt cx="5000625" cy="4476750"/>
                        </a:xfrm>
                      </wpg:grpSpPr>
                      <wps:wsp>
                        <wps:cNvPr id="7" name="Prostokąt 7"/>
                        <wps:cNvSpPr/>
                        <wps:spPr>
                          <a:xfrm>
                            <a:off x="695325" y="127635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rostokąt 9"/>
                        <wps:cNvSpPr/>
                        <wps:spPr>
                          <a:xfrm>
                            <a:off x="3171825" y="127635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rostokąt 10"/>
                        <wps:cNvSpPr/>
                        <wps:spPr>
                          <a:xfrm>
                            <a:off x="1924050" y="127635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rostokąt 12"/>
                        <wps:cNvSpPr/>
                        <wps:spPr>
                          <a:xfrm>
                            <a:off x="638175" y="255270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Prostokąt 13"/>
                        <wps:cNvSpPr/>
                        <wps:spPr>
                          <a:xfrm>
                            <a:off x="3143250" y="255270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rostokąt 14"/>
                        <wps:cNvSpPr/>
                        <wps:spPr>
                          <a:xfrm>
                            <a:off x="1895475" y="255270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rostokąt 15"/>
                        <wps:cNvSpPr/>
                        <wps:spPr>
                          <a:xfrm>
                            <a:off x="1295400" y="6381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Prostokąt 16"/>
                        <wps:cNvSpPr/>
                        <wps:spPr>
                          <a:xfrm>
                            <a:off x="2543175" y="6381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rostokąt 19"/>
                        <wps:cNvSpPr/>
                        <wps:spPr>
                          <a:xfrm>
                            <a:off x="1276350" y="31908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ostokąt 20"/>
                        <wps:cNvSpPr/>
                        <wps:spPr>
                          <a:xfrm>
                            <a:off x="2524125" y="31908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rostokąt 23"/>
                        <wps:cNvSpPr/>
                        <wps:spPr>
                          <a:xfrm>
                            <a:off x="1924050" y="0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rostokąt 27"/>
                        <wps:cNvSpPr/>
                        <wps:spPr>
                          <a:xfrm>
                            <a:off x="1905000" y="383857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2"/>
                        <wps:cNvSpPr/>
                        <wps:spPr>
                          <a:xfrm>
                            <a:off x="0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Pr="0000573B" w:rsidRDefault="0000573B" w:rsidP="0000573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 w:rsidRPr="0000573B">
                                <w:rPr>
                                  <w:b/>
                                  <w:sz w:val="40"/>
                                </w:rPr>
                                <w:t>2x + 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3"/>
                        <wps:cNvSpPr/>
                        <wps:spPr>
                          <a:xfrm>
                            <a:off x="1247775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Pr="0000573B" w:rsidRDefault="0000573B" w:rsidP="0000573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 w:rsidRPr="0000573B">
                                <w:rPr>
                                  <w:b/>
                                  <w:sz w:val="40"/>
                                </w:rPr>
                                <w:t>x + y</w:t>
                              </w:r>
                              <w:r>
                                <w:rPr>
                                  <w:b/>
                                  <w:sz w:val="40"/>
                                </w:rPr>
                                <w:t xml:space="preserve"> - 3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4"/>
                        <wps:cNvSpPr/>
                        <wps:spPr>
                          <a:xfrm>
                            <a:off x="3752850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Pr="0000573B" w:rsidRDefault="0000573B" w:rsidP="0000573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- 4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rostokąt 5"/>
                        <wps:cNvSpPr/>
                        <wps:spPr>
                          <a:xfrm>
                            <a:off x="2505075" y="1914525"/>
                            <a:ext cx="1247775" cy="638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573B" w:rsidRDefault="0000573B" w:rsidP="0000573B">
                              <w:pPr>
                                <w:spacing w:after="0"/>
                                <w:jc w:val="center"/>
                              </w:pPr>
                              <w:r w:rsidRPr="0000573B">
                                <w:rPr>
                                  <w:b/>
                                  <w:sz w:val="40"/>
                                </w:rPr>
                                <w:t xml:space="preserve">x </w:t>
                              </w:r>
                              <w:r>
                                <w:rPr>
                                  <w:b/>
                                  <w:sz w:val="40"/>
                                </w:rPr>
                                <w:t>-</w:t>
                              </w:r>
                              <w:r w:rsidRPr="0000573B"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40"/>
                                </w:rPr>
                                <w:t>2</w:t>
                              </w:r>
                              <w:r w:rsidRPr="0000573B">
                                <w:rPr>
                                  <w:b/>
                                  <w:sz w:val="4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24" o:spid="_x0000_s1026" style="position:absolute;margin-left:20.2pt;margin-top:18.4pt;width:393.75pt;height:352.5pt;z-index:251697152" coordsize="50006,44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">
                <v:rect id="Prostokąt 7" o:spid="_x0000_s1027" style="position:absolute;left:6953;top:12763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5ny7wA&#10;AADaAAAADwAAAGRycy9kb3ducmV2LnhtbESPwQrCMBBE74L/EFbwZlNFtFSjqCCot6ofsDRrW2w2&#10;pYla/94Igsdh5s0wy3VnavGk1lWWFYyjGARxbnXFhYLrZT9KQDiPrLG2TAre5GC96veWmGr74oye&#10;Z1+IUMIuRQWl900qpctLMugi2xAH72Zbgz7ItpC6xVcoN7WcxPFMGqw4LJTY0K6k/H5+GAXzdzLP&#10;7pOj3CJtTtuYk2w6zpUaDrrNAoSnzv/DP/qgAwffK+EGyN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ZzmfLvAAAANoAAAAPAAAAAAAAAAAAAAAAAJgCAABkcnMvZG93bnJldi54&#10;bWxQSwUGAAAAAAQABAD1AAAAgQMAAAAA&#10;" fillcolor="white [3201]" strokecolor="#9bbb59 [3206]" strokeweight="2pt"/>
                <v:rect id="Prostokąt 9" o:spid="_x0000_s1028" style="position:absolute;left:31718;top:12763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WIr0A&#10;AADaAAAADwAAAGRycy9kb3ducmV2LnhtbESPwQrCMBBE74L/EFbwpqkiWqtRVBDUW9UPWJq1LTab&#10;0kStf28EweMwM2+Y5bo1lXhS40rLCkbDCARxZnXJuYLrZT+IQTiPrLGyTAre5GC96naWmGj74pSe&#10;Z5+LAGGXoILC+zqR0mUFGXRDWxMH72Ybgz7IJpe6wVeAm0qOo2gqDZYcFgqsaVdQdj8/jILZO56l&#10;9/FRbpE2p23EcToZZUr1e+1mAcJT6//hX/ugFczheyXc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x1WIr0AAADaAAAADwAAAAAAAAAAAAAAAACYAgAAZHJzL2Rvd25yZXYu&#10;eG1sUEsFBgAAAAAEAAQA9QAAAIIDAAAAAA==&#10;" fillcolor="white [3201]" strokecolor="#9bbb59 [3206]" strokeweight="2pt"/>
                <v:rect id="Prostokąt 10" o:spid="_x0000_s1029" style="position:absolute;left:19240;top:12763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oa3cIA&#10;AADbAAAADwAAAGRycy9kb3ducmV2LnhtbESPQWvCQBCF74L/YRmhN90opYbUNcSCYHuL7Q8YstMk&#10;mJ0N2a1J/n3nIHib4b1575tDPrlO3WkIrWcD200CirjytuXawM/3eZ2CChHZYueZDMwUID8uFwfM&#10;rB+5pPs11kpCOGRooImxz7QOVUMOw8b3xKL9+sFhlHWotR1wlHDX6V2SvGmHLUtDgz19NFTdrn/O&#10;wH5O9+Vt96lPSMXXKeG0fN1WxryspuIdVKQpPs2P64sVfKGXX2QAf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hrdwgAAANsAAAAPAAAAAAAAAAAAAAAAAJgCAABkcnMvZG93&#10;bnJldi54bWxQSwUGAAAAAAQABAD1AAAAhwMAAAAA&#10;" fillcolor="white [3201]" strokecolor="#9bbb59 [3206]" strokeweight="2pt"/>
                <v:rect id="Prostokąt 12" o:spid="_x0000_s1030" style="position:absolute;left:6381;top:25527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QhMbwA&#10;AADbAAAADwAAAGRycy9kb3ducmV2LnhtbERPSwrCMBDdC94hjOBOU4toqUZRQVB3VQ8wNGNbbCal&#10;iVpvbwTB3Tzed5brztTiSa2rLCuYjCMQxLnVFRcKrpf9KAHhPLLG2jIpeJOD9arfW2Kq7Yszep59&#10;IUIIuxQVlN43qZQuL8mgG9uGOHA32xr0AbaF1C2+QripZRxFM2mw4tBQYkO7kvL7+WEUzN/JPLvH&#10;R7lF2py2ESfZdJIrNRx0mwUIT53/i3/ugw7zY/j+Eg6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P1CExvAAAANsAAAAPAAAAAAAAAAAAAAAAAJgCAABkcnMvZG93bnJldi54&#10;bWxQSwUGAAAAAAQABAD1AAAAgQMAAAAA&#10;" fillcolor="white [3201]" strokecolor="#9bbb59 [3206]" strokeweight="2pt"/>
                <v:rect id="Prostokąt 13" o:spid="_x0000_s1031" style="position:absolute;left:31432;top:25527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EqrwA&#10;AADbAAAADwAAAGRycy9kb3ducmV2LnhtbERPSwrCMBDdC94hjOBOUz9oqUZRQVB3VQ8wNGNbbCal&#10;iVpvbwTB3Tzed5br1lTiSY0rLSsYDSMQxJnVJecKrpf9IAbhPLLGyjIpeJOD9arbWWKi7YtTep59&#10;LkIIuwQVFN7XiZQuK8igG9qaOHA32xj0ATa51A2+Qrip5DiKZtJgyaGhwJp2BWX388MomL/jeXof&#10;H+UWaXPaRhyn01GmVL/XbhYgPLX+L/65DzrMn8D3l3CA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mISqvAAAANsAAAAPAAAAAAAAAAAAAAAAAJgCAABkcnMvZG93bnJldi54&#10;bWxQSwUGAAAAAAQABAD1AAAAgQMAAAAA&#10;" fillcolor="white [3201]" strokecolor="#9bbb59 [3206]" strokeweight="2pt"/>
                <v:rect id="Prostokąt 14" o:spid="_x0000_s1032" style="position:absolute;left:18954;top:25527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Ec3rwA&#10;AADbAAAADwAAAGRycy9kb3ducmV2LnhtbERPSwrCMBDdC94hjODOpopoqUZRQVB3VQ8wNGNbbCal&#10;iVpvbwTB3Tzed5brztTiSa2rLCsYRzEI4tzqigsF18t+lIBwHlljbZkUvMnBetXvLTHV9sUZPc++&#10;ECGEXYoKSu+bVEqXl2TQRbYhDtzNtgZ9gG0hdYuvEG5qOYnjmTRYcWgosaFdSfn9/DAK5u9knt0n&#10;R7lF2py2MSfZdJwrNRx0mwUIT53/i3/ugw7zp/D9JRwgV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cRzevAAAANsAAAAPAAAAAAAAAAAAAAAAAJgCAABkcnMvZG93bnJldi54&#10;bWxQSwUGAAAAAAQABAD1AAAAgQMAAAAA&#10;" fillcolor="white [3201]" strokecolor="#9bbb59 [3206]" strokeweight="2pt"/>
                <v:rect id="Prostokąt 15" o:spid="_x0000_s1033" style="position:absolute;left:12954;top:6381;width:12477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25RbwA&#10;AADbAAAADwAAAGRycy9kb3ducmV2LnhtbERPSwrCMBDdC94hjOBOU8VPqUZRQVB3VQ8wNGNbbCal&#10;iVpvbwTB3Tzed5br1lTiSY0rLSsYDSMQxJnVJecKrpf9IAbhPLLGyjIpeJOD9arbWWKi7YtTep59&#10;LkIIuwQVFN7XiZQuK8igG9qaOHA32xj0ATa51A2+Qrip5DiKZtJgyaGhwJp2BWX388MomL/jeXof&#10;H+UWaXPaRhynk1GmVL/XbhYgPLX+L/65DzrMn8L3l3CA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PblFvAAAANsAAAAPAAAAAAAAAAAAAAAAAJgCAABkcnMvZG93bnJldi54&#10;bWxQSwUGAAAAAAQABAD1AAAAgQMAAAAA&#10;" fillcolor="white [3201]" strokecolor="#9bbb59 [3206]" strokeweight="2pt"/>
                <v:rect id="Prostokąt 16" o:spid="_x0000_s1034" style="position:absolute;left:25431;top:6381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8nMrwA&#10;AADbAAAADwAAAGRycy9kb3ducmV2LnhtbERPSwrCMBDdC94hjODOpopoqUZRQVB3VQ8wNGNbbCal&#10;iVpvbwTB3Tzed5brztTiSa2rLCsYRzEI4tzqigsF18t+lIBwHlljbZkUvMnBetXvLTHV9sUZPc++&#10;ECGEXYoKSu+bVEqXl2TQRbYhDtzNtgZ9gG0hdYuvEG5qOYnjmTRYcWgosaFdSfn9/DAK5u9knt0n&#10;R7lF2py2MSfZdJwrNRx0mwUIT53/i3/ugw7zZ/D9JRwgV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w7ycyvAAAANsAAAAPAAAAAAAAAAAAAAAAAJgCAABkcnMvZG93bnJldi54&#10;bWxQSwUGAAAAAAQABAD1AAAAgQMAAAAA&#10;" fillcolor="white [3201]" strokecolor="#9bbb59 [3206]" strokeweight="2pt"/>
                <v:rect id="Prostokąt 19" o:spid="_x0000_s1035" style="position:absolute;left:12763;top:31908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zQLwA&#10;AADbAAAADwAAAGRycy9kb3ducmV2LnhtbERPzQ7BQBC+S7zDZiRubIlQZQkSCW7FA0y6o210Z5vu&#10;ot7eSiRu8+X7neW6NZV4UuNKywpGwwgEcWZ1ybmC62U/iEE4j6yxskwK3uRgvep2lpho++KUnmef&#10;ixDCLkEFhfd1IqXLCjLohrYmDtzNNgZ9gE0udYOvEG4qOY6iqTRYcmgosKZdQdn9/DAKZu94lt7H&#10;R7lF2py2EcfpZJQp1e+1mwUIT63/i3/ugw7z5/D9JRwgV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BcLNAvAAAANsAAAAPAAAAAAAAAAAAAAAAAJgCAABkcnMvZG93bnJldi54&#10;bWxQSwUGAAAAAAQABAD1AAAAgQMAAAAA&#10;" fillcolor="white [3201]" strokecolor="#9bbb59 [3206]" strokeweight="2pt"/>
                <v:rect id="Prostokąt 20" o:spid="_x0000_s1036" style="position:absolute;left:25241;top:31908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QYLsA&#10;AADbAAAADwAAAGRycy9kb3ducmV2LnhtbERPSwrCMBDdC94hjODOphbRUo2igqDuqh5gaMa22ExK&#10;E7Xe3iwEl4/3X21604gXda62rGAaxSCIC6trLhXcrodJCsJ5ZI2NZVLwIQeb9XCwwkzbN+f0uvhS&#10;hBB2GSqovG8zKV1RkUEX2ZY4cHfbGfQBdqXUHb5DuGlkEsdzabDm0FBhS/uKisflaRQsPukifyQn&#10;uUPanncxp/lsWig1HvXbJQhPvf+Lf+6jVpCE9eFL+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4m0GC7AAAA2wAAAA8AAAAAAAAAAAAAAAAAmAIAAGRycy9kb3ducmV2Lnht&#10;bFBLBQYAAAAABAAEAPUAAACAAwAAAAA=&#10;" fillcolor="white [3201]" strokecolor="#9bbb59 [3206]" strokeweight="2pt"/>
                <v:rect id="Prostokąt 23" o:spid="_x0000_s1037" style="position:absolute;left:19240;width:12478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ROF8EA&#10;AADbAAAADwAAAGRycy9kb3ducmV2LnhtbESP0YrCMBRE3xf8h3AF39bUKmupjaKCoPtW9QMuzbUt&#10;bW5KE7X+vREW9nGYmTNMthlMKx7Uu9qygtk0AkFcWF1zqeB6OXwnIJxH1thaJgUvcrBZj74yTLV9&#10;ck6Psy9FgLBLUUHlfZdK6YqKDLqp7YiDd7O9QR9kX0rd4zPATSvjKPqRBmsOCxV2tK+oaM53o2D5&#10;SpZ5E5/kDmn7u4s4yRezQqnJeNiuQHga/H/4r33UCuI5fL6EHyD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0ThfBAAAA2wAAAA8AAAAAAAAAAAAAAAAAmAIAAGRycy9kb3du&#10;cmV2LnhtbFBLBQYAAAAABAAEAPUAAACGAwAAAAA=&#10;" fillcolor="white [3201]" strokecolor="#9bbb59 [3206]" strokeweight="2pt"/>
                <v:rect id="Prostokąt 27" o:spid="_x0000_s1038" style="position:absolute;left:19050;top:38385;width:12477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9IFMEA&#10;AADbAAAADwAAAGRycy9kb3ducmV2LnhtbESP0WqDQBRE3wv9h+UG+lZXpVSxWcUEAm3fTPoBF/dG&#10;Je5dcbdR/75bKPRxmJkzzL5azSjuNLvBsoIkikEQt1YP3Cn4upyecxDOI2scLZOCjRxU5ePDHgtt&#10;F27ofvadCBB2BSrovZ8KKV3bk0EX2Yk4eFc7G/RBzp3UMy4BbkaZxvGrNDhwWOhxomNP7e38bRRk&#10;W541t/RDHpDqz0PMefOStEo97db6DYSn1f+H/9rvWkGawe+X8AN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SBTBAAAA2wAAAA8AAAAAAAAAAAAAAAAAmAIAAGRycy9kb3du&#10;cmV2LnhtbFBLBQYAAAAABAAEAPUAAACGAwAAAAA=&#10;" fillcolor="white [3201]" strokecolor="#9bbb59 [3206]" strokeweight="2pt"/>
                <v:rect id="Prostokąt 2" o:spid="_x0000_s1039" style="position:absolute;top:19145;width:12477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FbcIA&#10;AADaAAAADwAAAGRycy9kb3ducmV2LnhtbESPwWrDMBBE74H+g9hCb7HcFExwrYQQKDTkVCeh1621&#10;lU2slZHUxO7XR4FCj8PMvGGq9Wh7cSEfOscKnrMcBHHjdMdGwfHwNl+CCBFZY++YFEwUYL16mFVY&#10;anflD7rU0YgE4VCigjbGoZQyNC1ZDJkbiJP37bzFmKQ3Unu8Jrjt5SLPC2mx47TQ4kDblppz/WMT&#10;peD65LycNoe9/93Zr89gzItST4/j5hVEpDH+h//a71rBAu5X0g2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vUVtwgAAANoAAAAPAAAAAAAAAAAAAAAAAJgCAABkcnMvZG93&#10;bnJldi54bWxQSwUGAAAAAAQABAD1AAAAhwMAAAAA&#10;" fillcolor="#9bbb59 [3206]" strokecolor="#4e6128 [1606]" strokeweight="2pt">
                  <v:textbox>
                    <w:txbxContent>
                      <w:p w:rsidR="0000573B" w:rsidRPr="0000573B" w:rsidRDefault="0000573B" w:rsidP="0000573B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  <w:r w:rsidRPr="0000573B">
                          <w:rPr>
                            <w:b/>
                            <w:sz w:val="40"/>
                          </w:rPr>
                          <w:t>2x + y</w:t>
                        </w:r>
                      </w:p>
                    </w:txbxContent>
                  </v:textbox>
                </v:rect>
                <v:rect id="Prostokąt 3" o:spid="_x0000_s1040" style="position:absolute;left:12477;top:19145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g9sIA&#10;AADaAAAADwAAAGRycy9kb3ducmV2LnhtbESPwWrDMBBE74X8g9hAb7WcBkxxrYQQCLT0FKeh1621&#10;lU2slZHUxM7XV4VAjsPMvGGq9Wh7cSYfOscKFlkOgrhxumOj4POwe3oBESKyxt4xKZgowHo1e6iw&#10;1O7CezrX0YgE4VCigjbGoZQyNC1ZDJkbiJP347zFmKQ3Unu8JLjt5XOeF9Jix2mhxYG2LTWn+tcm&#10;SsH10Xk5bQ4f/vpuv7+CMUulHufj5hVEpDHew7f2m1awhP8r6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8eD2wgAAANoAAAAPAAAAAAAAAAAAAAAAAJgCAABkcnMvZG93&#10;bnJldi54bWxQSwUGAAAAAAQABAD1AAAAhwMAAAAA&#10;" fillcolor="#9bbb59 [3206]" strokecolor="#4e6128 [1606]" strokeweight="2pt">
                  <v:textbox>
                    <w:txbxContent>
                      <w:p w:rsidR="0000573B" w:rsidRPr="0000573B" w:rsidRDefault="0000573B" w:rsidP="0000573B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  <w:r w:rsidRPr="0000573B">
                          <w:rPr>
                            <w:b/>
                            <w:sz w:val="40"/>
                          </w:rPr>
                          <w:t>x + y</w:t>
                        </w:r>
                        <w:r>
                          <w:rPr>
                            <w:b/>
                            <w:sz w:val="40"/>
                          </w:rPr>
                          <w:t xml:space="preserve"> - 3</w:t>
                        </w:r>
                      </w:p>
                    </w:txbxContent>
                  </v:textbox>
                </v:rect>
                <v:rect id="_x0000_s1041" style="position:absolute;left:37528;top:19145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4gsIA&#10;AADaAAAADwAAAGRycy9kb3ducmV2LnhtbESPQWvCQBSE70L/w/IKvZlNrUiJriEUCi09GS29vmaf&#10;m9Ds27C7auyvdwXB4zAz3zCrcrS9OJIPnWMFz1kOgrhxumOjYLd9n76CCBFZY++YFJwpQLl+mKyw&#10;0O7EGzrW0YgE4VCggjbGoZAyNC1ZDJkbiJO3d95iTNIbqT2eEtz2cpbnC2mx47TQ4kBvLTV/9cEm&#10;yoLrb+fludp++f9P+/sTjHlR6ulxrJYgIo3xHr61P7SCOVyvpBsg1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HiCwgAAANoAAAAPAAAAAAAAAAAAAAAAAJgCAABkcnMvZG93&#10;bnJldi54bWxQSwUGAAAAAAQABAD1AAAAhwMAAAAA&#10;" fillcolor="#9bbb59 [3206]" strokecolor="#4e6128 [1606]" strokeweight="2pt">
                  <v:textbox>
                    <w:txbxContent>
                      <w:p w:rsidR="0000573B" w:rsidRPr="0000573B" w:rsidRDefault="0000573B" w:rsidP="0000573B">
                        <w:pPr>
                          <w:spacing w:after="0"/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- 4</w:t>
                        </w:r>
                      </w:p>
                    </w:txbxContent>
                  </v:textbox>
                </v:rect>
                <v:rect id="Prostokąt 5" o:spid="_x0000_s1042" style="position:absolute;left:25050;top:19145;width:12478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dGcIA&#10;AADaAAAADwAAAGRycy9kb3ducmV2LnhtbESPQWvCQBSE70L/w/IKvZlNLUqJriEUCi09GS29vmaf&#10;m9Ds27C7auyvdwXB4zAz3zCrcrS9OJIPnWMFz1kOgrhxumOjYLd9n76CCBFZY++YFJwpQLl+mKyw&#10;0O7EGzrW0YgE4VCggjbGoZAyNC1ZDJkbiJO3d95iTNIbqT2eEtz2cpbnC2mx47TQ4kBvLTV/9cEm&#10;yoLrb+fludp++f9P+/sTjHlR6ulxrJYgIo3xHr61P7SCOVyvpBsg1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N0ZwgAAANoAAAAPAAAAAAAAAAAAAAAAAJgCAABkcnMvZG93&#10;bnJldi54bWxQSwUGAAAAAAQABAD1AAAAhwMAAAAA&#10;" fillcolor="#9bbb59 [3206]" strokecolor="#4e6128 [1606]" strokeweight="2pt">
                  <v:textbox>
                    <w:txbxContent>
                      <w:p w:rsidR="0000573B" w:rsidRDefault="0000573B" w:rsidP="0000573B">
                        <w:pPr>
                          <w:spacing w:after="0"/>
                          <w:jc w:val="center"/>
                        </w:pPr>
                        <w:r w:rsidRPr="0000573B">
                          <w:rPr>
                            <w:b/>
                            <w:sz w:val="40"/>
                          </w:rPr>
                          <w:t xml:space="preserve">x </w:t>
                        </w:r>
                        <w:r>
                          <w:rPr>
                            <w:b/>
                            <w:sz w:val="40"/>
                          </w:rPr>
                          <w:t>-</w:t>
                        </w:r>
                        <w:r w:rsidRPr="0000573B">
                          <w:rPr>
                            <w:b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sz w:val="40"/>
                          </w:rPr>
                          <w:t>2</w:t>
                        </w:r>
                        <w:r w:rsidRPr="0000573B">
                          <w:rPr>
                            <w:b/>
                            <w:sz w:val="40"/>
                          </w:rPr>
                          <w:t>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00573B" w:rsidRPr="0000573B" w:rsidSect="001400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88" w:rsidRDefault="00D02288">
      <w:pPr>
        <w:spacing w:after="0" w:line="240" w:lineRule="auto"/>
      </w:pPr>
      <w:r>
        <w:separator/>
      </w:r>
    </w:p>
  </w:endnote>
  <w:endnote w:type="continuationSeparator" w:id="0">
    <w:p w:rsidR="00D02288" w:rsidRDefault="00D0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52" w:rsidRDefault="00A43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88" w:rsidRDefault="00D02288">
      <w:pPr>
        <w:spacing w:after="0" w:line="240" w:lineRule="auto"/>
      </w:pPr>
      <w:r>
        <w:separator/>
      </w:r>
    </w:p>
  </w:footnote>
  <w:footnote w:type="continuationSeparator" w:id="0">
    <w:p w:rsidR="00D02288" w:rsidRDefault="00D02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3B" w:rsidRDefault="000057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6970816</wp:posOffset>
              </wp:positionH>
              <wp:positionV relativeFrom="page">
                <wp:posOffset>1021278</wp:posOffset>
              </wp:positionV>
              <wp:extent cx="409575" cy="8775865"/>
              <wp:effectExtent l="0" t="0" r="0" b="635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8775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00573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bookmarkStart w:id="0" w:name="_GoBack"/>
                          <w:r w:rsidRPr="0000573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Dodawanie i odejmowanie sum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bookmarkEnd w:id="0"/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3" type="#_x0000_t202" style="position:absolute;margin-left:548.9pt;margin-top:80.4pt;width:32.25pt;height:69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00573B">
                    <w:pPr>
                      <w:jc w:val="center"/>
                      <w:rPr>
                        <w:color w:val="FFFFFF"/>
                      </w:rPr>
                    </w:pPr>
                    <w:bookmarkStart w:id="1" w:name="_GoBack"/>
                    <w:r w:rsidRPr="0000573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Dodawanie i odejmowanie sum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bookmarkEnd w:id="1"/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45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1F6B15"/>
    <w:multiLevelType w:val="hybridMultilevel"/>
    <w:tmpl w:val="81006A48"/>
    <w:lvl w:ilvl="0" w:tplc="26F02EB4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6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573B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A7147"/>
    <w:rsid w:val="002B0C3B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0514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B5A7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D6DD9"/>
    <w:rsid w:val="00CE577E"/>
    <w:rsid w:val="00D00048"/>
    <w:rsid w:val="00D02288"/>
    <w:rsid w:val="00D21E13"/>
    <w:rsid w:val="00D237C0"/>
    <w:rsid w:val="00D24FA6"/>
    <w:rsid w:val="00D31626"/>
    <w:rsid w:val="00D3312F"/>
    <w:rsid w:val="00D3383F"/>
    <w:rsid w:val="00D36EC9"/>
    <w:rsid w:val="00D377D5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7B22"/>
    <w:rsid w:val="00E04B0E"/>
    <w:rsid w:val="00E108FB"/>
    <w:rsid w:val="00E13D1C"/>
    <w:rsid w:val="00E13F30"/>
    <w:rsid w:val="00E17053"/>
    <w:rsid w:val="00E25477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1BF0C-1A85-43A9-A7EE-35EDAA64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9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 algebraiczna, jednomian, dodawanie, odejmowanie</cp:keywords>
  <cp:lastModifiedBy>Ania</cp:lastModifiedBy>
  <cp:revision>3</cp:revision>
  <cp:lastPrinted>2013-08-16T16:41:00Z</cp:lastPrinted>
  <dcterms:created xsi:type="dcterms:W3CDTF">2013-08-20T20:19:00Z</dcterms:created>
  <dcterms:modified xsi:type="dcterms:W3CDTF">2013-08-20T20:28:00Z</dcterms:modified>
</cp:coreProperties>
</file>